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short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.7631441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.6668468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.7723959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.7375483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.5801878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.6122494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.7555148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.7370096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.7188012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.6504269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.7000124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.6744053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.9629778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.9729916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.7871538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.9023689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.8667739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.7631441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